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821B3" w14:textId="77777777" w:rsidR="001A6B17" w:rsidRDefault="004C5E7E">
      <w:pPr>
        <w:pStyle w:val="Heading1"/>
      </w:pPr>
      <w:r>
        <w:t>Stark County, Ohio – Hearing Resources</w:t>
      </w:r>
    </w:p>
    <w:p w14:paraId="1481A29A" w14:textId="77777777" w:rsidR="001A6B17" w:rsidRPr="004C5E7E" w:rsidRDefault="004C5E7E" w:rsidP="004C5E7E">
      <w:pPr>
        <w:pStyle w:val="ListParagraph"/>
        <w:numPr>
          <w:ilvl w:val="0"/>
          <w:numId w:val="10"/>
        </w:numPr>
        <w:rPr>
          <w:b/>
          <w:bCs/>
        </w:rPr>
      </w:pPr>
      <w:r w:rsidRPr="004C5E7E">
        <w:rPr>
          <w:b/>
          <w:bCs/>
        </w:rPr>
        <w:t>Stark County ESC – Educational Audiology</w:t>
      </w:r>
    </w:p>
    <w:p w14:paraId="4E7083DF" w14:textId="77777777" w:rsidR="004C5E7E" w:rsidRDefault="004C5E7E" w:rsidP="004C5E7E">
      <w:pPr>
        <w:pStyle w:val="ListParagraph"/>
        <w:numPr>
          <w:ilvl w:val="0"/>
          <w:numId w:val="12"/>
        </w:numPr>
      </w:pPr>
      <w:r>
        <w:t>Provides hearing evaluations, conservation, assistive technology, and support for students</w:t>
      </w:r>
    </w:p>
    <w:p w14:paraId="0B79A70F" w14:textId="77777777" w:rsidR="004C5E7E" w:rsidRDefault="004C5E7E" w:rsidP="004C5E7E">
      <w:pPr>
        <w:pStyle w:val="ListParagraph"/>
        <w:numPr>
          <w:ilvl w:val="0"/>
          <w:numId w:val="12"/>
        </w:numPr>
      </w:pPr>
      <w:r>
        <w:t>Serves 16 Stark County school districts</w:t>
      </w:r>
    </w:p>
    <w:p w14:paraId="4C47A7DD" w14:textId="22400AB1" w:rsidR="001A6B17" w:rsidRDefault="004C5E7E" w:rsidP="004C5E7E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D26965">
          <w:rPr>
            <w:rStyle w:val="Hyperlink"/>
          </w:rPr>
          <w:t>https://www.starkcountyesc.org/contract-services/educational-audiology</w:t>
        </w:r>
      </w:hyperlink>
    </w:p>
    <w:p w14:paraId="096597F5" w14:textId="77777777" w:rsidR="004C5E7E" w:rsidRDefault="004C5E7E" w:rsidP="004C5E7E">
      <w:pPr>
        <w:pStyle w:val="ListParagraph"/>
        <w:ind w:left="1620"/>
      </w:pPr>
    </w:p>
    <w:p w14:paraId="73FFB2C8" w14:textId="77777777" w:rsidR="001A6B17" w:rsidRPr="004C5E7E" w:rsidRDefault="004C5E7E" w:rsidP="004C5E7E">
      <w:pPr>
        <w:pStyle w:val="ListParagraph"/>
        <w:numPr>
          <w:ilvl w:val="0"/>
          <w:numId w:val="10"/>
        </w:numPr>
        <w:rPr>
          <w:b/>
          <w:bCs/>
        </w:rPr>
      </w:pPr>
      <w:r w:rsidRPr="004C5E7E">
        <w:rPr>
          <w:b/>
          <w:bCs/>
        </w:rPr>
        <w:t>The Hearing Center – Canton, OH</w:t>
      </w:r>
    </w:p>
    <w:p w14:paraId="625CFBE9" w14:textId="77777777" w:rsidR="004C5E7E" w:rsidRDefault="004C5E7E" w:rsidP="004C5E7E">
      <w:pPr>
        <w:pStyle w:val="ListParagraph"/>
        <w:numPr>
          <w:ilvl w:val="0"/>
          <w:numId w:val="12"/>
        </w:numPr>
      </w:pPr>
      <w:r>
        <w:t>Audiology services including hearing tests and hearing aids</w:t>
      </w:r>
    </w:p>
    <w:p w14:paraId="505B5DE0" w14:textId="77777777" w:rsidR="004C5E7E" w:rsidRDefault="004C5E7E" w:rsidP="004C5E7E">
      <w:pPr>
        <w:pStyle w:val="ListParagraph"/>
        <w:numPr>
          <w:ilvl w:val="1"/>
          <w:numId w:val="12"/>
        </w:numPr>
      </w:pPr>
      <w:r>
        <w:t>Address: 4912 Higbee Ave NW, Suite 103, Canton, OH 44718</w:t>
      </w:r>
    </w:p>
    <w:p w14:paraId="337A9945" w14:textId="3684B91B" w:rsidR="001A6B17" w:rsidRDefault="004C5E7E" w:rsidP="004C5E7E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D26965">
          <w:rPr>
            <w:rStyle w:val="Hyperlink"/>
          </w:rPr>
          <w:t>https://hearcanton.com</w:t>
        </w:r>
      </w:hyperlink>
    </w:p>
    <w:p w14:paraId="5110076C" w14:textId="77777777" w:rsidR="004C5E7E" w:rsidRDefault="004C5E7E" w:rsidP="004C5E7E">
      <w:pPr>
        <w:pStyle w:val="ListParagraph"/>
        <w:ind w:left="1620"/>
      </w:pPr>
    </w:p>
    <w:p w14:paraId="0156B43A" w14:textId="77777777" w:rsidR="001A6B17" w:rsidRPr="004C5E7E" w:rsidRDefault="004C5E7E" w:rsidP="004C5E7E">
      <w:pPr>
        <w:pStyle w:val="ListParagraph"/>
        <w:numPr>
          <w:ilvl w:val="0"/>
          <w:numId w:val="10"/>
        </w:numPr>
        <w:rPr>
          <w:b/>
          <w:bCs/>
        </w:rPr>
      </w:pPr>
      <w:r w:rsidRPr="004C5E7E">
        <w:rPr>
          <w:b/>
          <w:bCs/>
        </w:rPr>
        <w:t>Hear For You Audiology – Canton, OH</w:t>
      </w:r>
    </w:p>
    <w:p w14:paraId="41641627" w14:textId="77777777" w:rsidR="004C5E7E" w:rsidRDefault="004C5E7E" w:rsidP="004C5E7E">
      <w:pPr>
        <w:pStyle w:val="ListParagraph"/>
        <w:numPr>
          <w:ilvl w:val="0"/>
          <w:numId w:val="12"/>
        </w:numPr>
      </w:pPr>
      <w:r>
        <w:t>Provides comprehensive hearing care, hearing aid fittings, and treatment for hearing loss</w:t>
      </w:r>
    </w:p>
    <w:p w14:paraId="764CC579" w14:textId="6D9866F8" w:rsidR="001A6B17" w:rsidRDefault="004C5E7E" w:rsidP="004C5E7E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D26965">
          <w:rPr>
            <w:rStyle w:val="Hyperlink"/>
          </w:rPr>
          <w:t>https://hearforyouaudiology.com</w:t>
        </w:r>
      </w:hyperlink>
    </w:p>
    <w:p w14:paraId="5E05A3AA" w14:textId="77777777" w:rsidR="004C5E7E" w:rsidRDefault="004C5E7E" w:rsidP="004C5E7E">
      <w:pPr>
        <w:pStyle w:val="ListParagraph"/>
        <w:ind w:left="1620"/>
      </w:pPr>
    </w:p>
    <w:p w14:paraId="7A4099D5" w14:textId="77777777" w:rsidR="001A6B17" w:rsidRPr="004C5E7E" w:rsidRDefault="004C5E7E" w:rsidP="004C5E7E">
      <w:pPr>
        <w:pStyle w:val="ListParagraph"/>
        <w:numPr>
          <w:ilvl w:val="0"/>
          <w:numId w:val="10"/>
        </w:numPr>
        <w:rPr>
          <w:b/>
          <w:bCs/>
        </w:rPr>
      </w:pPr>
      <w:r w:rsidRPr="004C5E7E">
        <w:rPr>
          <w:b/>
          <w:bCs/>
        </w:rPr>
        <w:t>Blossom Hearing Health – Canton, OH</w:t>
      </w:r>
    </w:p>
    <w:p w14:paraId="313531FF" w14:textId="77777777" w:rsidR="004C5E7E" w:rsidRDefault="004C5E7E" w:rsidP="004C5E7E">
      <w:pPr>
        <w:pStyle w:val="ListParagraph"/>
        <w:numPr>
          <w:ilvl w:val="0"/>
          <w:numId w:val="12"/>
        </w:numPr>
      </w:pPr>
      <w:r>
        <w:t>Offers hearing correction, protection, and audiology services</w:t>
      </w:r>
    </w:p>
    <w:p w14:paraId="1B5A74E5" w14:textId="39EAF675" w:rsidR="001A6B17" w:rsidRDefault="004C5E7E" w:rsidP="004C5E7E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D26965">
          <w:rPr>
            <w:rStyle w:val="Hyperlink"/>
          </w:rPr>
          <w:t>https://www.blossomhearinghealth.com</w:t>
        </w:r>
      </w:hyperlink>
    </w:p>
    <w:p w14:paraId="07304C2E" w14:textId="77777777" w:rsidR="004C5E7E" w:rsidRDefault="004C5E7E" w:rsidP="004C5E7E">
      <w:pPr>
        <w:pStyle w:val="ListParagraph"/>
        <w:ind w:left="1620"/>
      </w:pPr>
    </w:p>
    <w:p w14:paraId="78433A0C" w14:textId="77777777" w:rsidR="001A6B17" w:rsidRPr="004C5E7E" w:rsidRDefault="004C5E7E" w:rsidP="004C5E7E">
      <w:pPr>
        <w:pStyle w:val="ListParagraph"/>
        <w:numPr>
          <w:ilvl w:val="0"/>
          <w:numId w:val="10"/>
        </w:numPr>
        <w:rPr>
          <w:b/>
          <w:bCs/>
        </w:rPr>
      </w:pPr>
      <w:r w:rsidRPr="004C5E7E">
        <w:rPr>
          <w:b/>
          <w:bCs/>
        </w:rPr>
        <w:t>Ohio Audiology Associates – North Canton/Hartville</w:t>
      </w:r>
    </w:p>
    <w:p w14:paraId="07443107" w14:textId="77777777" w:rsidR="004C5E7E" w:rsidRDefault="004C5E7E" w:rsidP="004C5E7E">
      <w:pPr>
        <w:pStyle w:val="ListParagraph"/>
        <w:numPr>
          <w:ilvl w:val="0"/>
          <w:numId w:val="12"/>
        </w:numPr>
      </w:pPr>
      <w:r>
        <w:t>Audiology evaluations, hearing aid fittings, and follow-up care</w:t>
      </w:r>
    </w:p>
    <w:p w14:paraId="4616DBCA" w14:textId="1B9810ED" w:rsidR="001A6B17" w:rsidRDefault="004C5E7E" w:rsidP="004C5E7E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D26965">
          <w:rPr>
            <w:rStyle w:val="Hyperlink"/>
          </w:rPr>
          <w:t>https://ohioaud.com</w:t>
        </w:r>
      </w:hyperlink>
    </w:p>
    <w:p w14:paraId="13BCDC14" w14:textId="77777777" w:rsidR="004C5E7E" w:rsidRDefault="004C5E7E" w:rsidP="004C5E7E">
      <w:pPr>
        <w:pStyle w:val="ListParagraph"/>
        <w:ind w:left="1620"/>
      </w:pPr>
    </w:p>
    <w:p w14:paraId="75FAB0EB" w14:textId="77777777" w:rsidR="001A6B17" w:rsidRPr="004C5E7E" w:rsidRDefault="004C5E7E" w:rsidP="004C5E7E">
      <w:pPr>
        <w:pStyle w:val="ListParagraph"/>
        <w:numPr>
          <w:ilvl w:val="0"/>
          <w:numId w:val="10"/>
        </w:numPr>
        <w:rPr>
          <w:b/>
          <w:bCs/>
        </w:rPr>
      </w:pPr>
      <w:r w:rsidRPr="004C5E7E">
        <w:rPr>
          <w:b/>
          <w:bCs/>
        </w:rPr>
        <w:t>Beltone Hearing Care Center – Massillon, OH</w:t>
      </w:r>
    </w:p>
    <w:p w14:paraId="14B60D38" w14:textId="77777777" w:rsidR="004C5E7E" w:rsidRDefault="004C5E7E" w:rsidP="004C5E7E">
      <w:pPr>
        <w:pStyle w:val="ListParagraph"/>
        <w:numPr>
          <w:ilvl w:val="0"/>
          <w:numId w:val="12"/>
        </w:numPr>
      </w:pPr>
      <w:r>
        <w:t>Provides hearing services and hearing aid support</w:t>
      </w:r>
    </w:p>
    <w:p w14:paraId="2A742D3D" w14:textId="77777777" w:rsidR="004C5E7E" w:rsidRDefault="004C5E7E" w:rsidP="004C5E7E">
      <w:pPr>
        <w:pStyle w:val="ListParagraph"/>
        <w:numPr>
          <w:ilvl w:val="1"/>
          <w:numId w:val="12"/>
        </w:numPr>
      </w:pPr>
      <w:r>
        <w:t>Address: 2020 Lincoln Way East, Unit 105, Massillon, OH</w:t>
      </w:r>
    </w:p>
    <w:p w14:paraId="2D620DBA" w14:textId="58F9C51A" w:rsidR="001A6B17" w:rsidRDefault="004C5E7E" w:rsidP="004C5E7E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Pr="00D26965">
          <w:rPr>
            <w:rStyle w:val="Hyperlink"/>
          </w:rPr>
          <w:t>https://beltonesound.com/locations/oh/massillon</w:t>
        </w:r>
      </w:hyperlink>
    </w:p>
    <w:p w14:paraId="60938AAC" w14:textId="77777777" w:rsidR="004C5E7E" w:rsidRDefault="004C5E7E" w:rsidP="004C5E7E">
      <w:pPr>
        <w:pStyle w:val="ListParagraph"/>
        <w:ind w:left="1620"/>
      </w:pPr>
    </w:p>
    <w:p w14:paraId="25B550D8" w14:textId="77777777" w:rsidR="001A6B17" w:rsidRPr="004C5E7E" w:rsidRDefault="004C5E7E" w:rsidP="004C5E7E">
      <w:pPr>
        <w:pStyle w:val="ListParagraph"/>
        <w:numPr>
          <w:ilvl w:val="0"/>
          <w:numId w:val="10"/>
        </w:numPr>
        <w:rPr>
          <w:b/>
          <w:bCs/>
        </w:rPr>
      </w:pPr>
      <w:r w:rsidRPr="004C5E7E">
        <w:rPr>
          <w:b/>
          <w:bCs/>
        </w:rPr>
        <w:t>Excel ENT Audiology Solutions – Massillon, OH</w:t>
      </w:r>
    </w:p>
    <w:p w14:paraId="6E8C220E" w14:textId="77777777" w:rsidR="004C5E7E" w:rsidRDefault="004C5E7E" w:rsidP="004C5E7E">
      <w:pPr>
        <w:pStyle w:val="ListParagraph"/>
        <w:numPr>
          <w:ilvl w:val="0"/>
          <w:numId w:val="12"/>
        </w:numPr>
      </w:pPr>
      <w:r>
        <w:t>Offers hearing evaluations, hearing aid fittings, and device cleanings</w:t>
      </w:r>
    </w:p>
    <w:p w14:paraId="37EB31C1" w14:textId="59768D88" w:rsidR="001A6B17" w:rsidRDefault="004C5E7E" w:rsidP="004C5E7E">
      <w:pPr>
        <w:pStyle w:val="ListParagraph"/>
        <w:numPr>
          <w:ilvl w:val="1"/>
          <w:numId w:val="12"/>
        </w:numPr>
      </w:pPr>
      <w:r>
        <w:t xml:space="preserve">Website: </w:t>
      </w:r>
      <w:hyperlink r:id="rId12" w:history="1">
        <w:r w:rsidRPr="00D26965">
          <w:rPr>
            <w:rStyle w:val="Hyperlink"/>
          </w:rPr>
          <w:t>https://locations.starkey.com/oh/massillon/hearing-aids_massillon_oh_703177.html</w:t>
        </w:r>
      </w:hyperlink>
    </w:p>
    <w:p w14:paraId="4934949E" w14:textId="77777777" w:rsidR="004C5E7E" w:rsidRDefault="004C5E7E" w:rsidP="004C5E7E">
      <w:pPr>
        <w:pStyle w:val="ListParagraph"/>
        <w:ind w:left="1620"/>
      </w:pPr>
    </w:p>
    <w:p w14:paraId="54E0974C" w14:textId="77777777" w:rsidR="001A6B17" w:rsidRPr="004C5E7E" w:rsidRDefault="004C5E7E" w:rsidP="004C5E7E">
      <w:pPr>
        <w:pStyle w:val="ListParagraph"/>
        <w:numPr>
          <w:ilvl w:val="0"/>
          <w:numId w:val="10"/>
        </w:numPr>
        <w:rPr>
          <w:b/>
          <w:bCs/>
        </w:rPr>
      </w:pPr>
      <w:r w:rsidRPr="004C5E7E">
        <w:rPr>
          <w:b/>
          <w:bCs/>
        </w:rPr>
        <w:t>Community Hearing Services – North Canton, OH</w:t>
      </w:r>
    </w:p>
    <w:p w14:paraId="543694D1" w14:textId="77777777" w:rsidR="004C5E7E" w:rsidRDefault="004C5E7E" w:rsidP="004C5E7E">
      <w:pPr>
        <w:pStyle w:val="ListParagraph"/>
        <w:numPr>
          <w:ilvl w:val="0"/>
          <w:numId w:val="12"/>
        </w:numPr>
      </w:pPr>
      <w:r>
        <w:t>Hearing tests, hearing aid repairs, and audiology support</w:t>
      </w:r>
    </w:p>
    <w:p w14:paraId="6E261655" w14:textId="77777777" w:rsidR="004C5E7E" w:rsidRDefault="004C5E7E" w:rsidP="004C5E7E">
      <w:pPr>
        <w:pStyle w:val="ListParagraph"/>
        <w:numPr>
          <w:ilvl w:val="1"/>
          <w:numId w:val="12"/>
        </w:numPr>
      </w:pPr>
      <w:r>
        <w:t>Address: 4700 Massillon Rd, North Canton, OH 44720</w:t>
      </w:r>
    </w:p>
    <w:p w14:paraId="471924D0" w14:textId="3976899F" w:rsidR="001A6B17" w:rsidRDefault="004C5E7E" w:rsidP="004C5E7E">
      <w:pPr>
        <w:pStyle w:val="ListParagraph"/>
        <w:numPr>
          <w:ilvl w:val="1"/>
          <w:numId w:val="12"/>
        </w:numPr>
      </w:pPr>
      <w:r>
        <w:t xml:space="preserve">Website: </w:t>
      </w:r>
      <w:hyperlink r:id="rId13" w:history="1">
        <w:r w:rsidRPr="00D26965">
          <w:rPr>
            <w:rStyle w:val="Hyperlink"/>
          </w:rPr>
          <w:t>https://community-hearing.com</w:t>
        </w:r>
      </w:hyperlink>
    </w:p>
    <w:p w14:paraId="460DAF72" w14:textId="77777777" w:rsidR="004C5E7E" w:rsidRDefault="004C5E7E" w:rsidP="004C5E7E">
      <w:pPr>
        <w:pStyle w:val="ListParagraph"/>
        <w:ind w:left="1620"/>
      </w:pPr>
    </w:p>
    <w:p w14:paraId="2AA6101D" w14:textId="77777777" w:rsidR="001A6B17" w:rsidRPr="004C5E7E" w:rsidRDefault="004C5E7E" w:rsidP="004C5E7E">
      <w:pPr>
        <w:pStyle w:val="ListParagraph"/>
        <w:numPr>
          <w:ilvl w:val="0"/>
          <w:numId w:val="10"/>
        </w:numPr>
        <w:rPr>
          <w:b/>
          <w:bCs/>
        </w:rPr>
      </w:pPr>
      <w:r w:rsidRPr="004C5E7E">
        <w:rPr>
          <w:b/>
          <w:bCs/>
        </w:rPr>
        <w:lastRenderedPageBreak/>
        <w:t>Ohio Hearing Aid Assistance Program (OHAAP)</w:t>
      </w:r>
    </w:p>
    <w:p w14:paraId="700EBEAF" w14:textId="77777777" w:rsidR="004C5E7E" w:rsidRDefault="004C5E7E" w:rsidP="004C5E7E">
      <w:pPr>
        <w:pStyle w:val="ListParagraph"/>
        <w:numPr>
          <w:ilvl w:val="0"/>
          <w:numId w:val="12"/>
        </w:numPr>
      </w:pPr>
      <w:r>
        <w:t>Provides financial assistance for hearing aids and related devices for children (birth–26)</w:t>
      </w:r>
    </w:p>
    <w:p w14:paraId="478CFDF1" w14:textId="77777777" w:rsidR="004C5E7E" w:rsidRDefault="004C5E7E" w:rsidP="004C5E7E">
      <w:pPr>
        <w:pStyle w:val="ListParagraph"/>
        <w:numPr>
          <w:ilvl w:val="0"/>
          <w:numId w:val="12"/>
        </w:numPr>
      </w:pPr>
      <w:r>
        <w:t>Administered by Ohio Department of Health</w:t>
      </w:r>
    </w:p>
    <w:p w14:paraId="3FC4E620" w14:textId="43DC1623" w:rsidR="001A6B17" w:rsidRDefault="004C5E7E" w:rsidP="004C5E7E">
      <w:pPr>
        <w:pStyle w:val="ListParagraph"/>
        <w:numPr>
          <w:ilvl w:val="1"/>
          <w:numId w:val="12"/>
        </w:numPr>
      </w:pPr>
      <w:r>
        <w:t xml:space="preserve">Website: </w:t>
      </w:r>
      <w:hyperlink r:id="rId14" w:history="1">
        <w:r w:rsidRPr="00D26965">
          <w:rPr>
            <w:rStyle w:val="Hyperlink"/>
          </w:rPr>
          <w:t>https://odh.ohio.gov/know-our-programs/hearingaid-assistance/ohaap</w:t>
        </w:r>
      </w:hyperlink>
    </w:p>
    <w:p w14:paraId="470599C5" w14:textId="77777777" w:rsidR="004C5E7E" w:rsidRDefault="004C5E7E" w:rsidP="004C5E7E">
      <w:pPr>
        <w:pStyle w:val="ListParagraph"/>
        <w:ind w:left="1620"/>
      </w:pPr>
    </w:p>
    <w:p w14:paraId="7FBD3F4D" w14:textId="77777777" w:rsidR="001A6B17" w:rsidRPr="004C5E7E" w:rsidRDefault="004C5E7E" w:rsidP="004C5E7E">
      <w:pPr>
        <w:pStyle w:val="ListParagraph"/>
        <w:numPr>
          <w:ilvl w:val="0"/>
          <w:numId w:val="10"/>
        </w:numPr>
        <w:rPr>
          <w:b/>
          <w:bCs/>
        </w:rPr>
      </w:pPr>
      <w:r w:rsidRPr="004C5E7E">
        <w:rPr>
          <w:b/>
          <w:bCs/>
        </w:rPr>
        <w:t>Quota International of Massillon, Inc.</w:t>
      </w:r>
    </w:p>
    <w:p w14:paraId="15E2844D" w14:textId="77777777" w:rsidR="004C5E7E" w:rsidRDefault="004C5E7E" w:rsidP="004C5E7E">
      <w:pPr>
        <w:pStyle w:val="ListParagraph"/>
        <w:numPr>
          <w:ilvl w:val="0"/>
          <w:numId w:val="12"/>
        </w:numPr>
      </w:pPr>
      <w:r>
        <w:t>Nonprofit offering hearing aids and classroom amplification support</w:t>
      </w:r>
    </w:p>
    <w:p w14:paraId="54854399" w14:textId="77777777" w:rsidR="004C5E7E" w:rsidRDefault="004C5E7E" w:rsidP="004C5E7E">
      <w:pPr>
        <w:pStyle w:val="ListParagraph"/>
        <w:numPr>
          <w:ilvl w:val="0"/>
          <w:numId w:val="12"/>
        </w:numPr>
      </w:pPr>
      <w:r>
        <w:t>Supports residents in Stark County</w:t>
      </w:r>
    </w:p>
    <w:p w14:paraId="1A325979" w14:textId="748F1EE6" w:rsidR="001A6B17" w:rsidRDefault="004C5E7E" w:rsidP="004C5E7E">
      <w:pPr>
        <w:pStyle w:val="ListParagraph"/>
        <w:numPr>
          <w:ilvl w:val="1"/>
          <w:numId w:val="12"/>
        </w:numPr>
      </w:pPr>
      <w:r>
        <w:t xml:space="preserve">Website: </w:t>
      </w:r>
      <w:hyperlink r:id="rId15" w:history="1">
        <w:r w:rsidRPr="00D26965">
          <w:rPr>
            <w:rStyle w:val="Hyperlink"/>
          </w:rPr>
          <w:t>https://www.starkcf.org/the-foundation/nonprofit-directory/nonprofits/quota-international-of-massillon-inc</w:t>
        </w:r>
      </w:hyperlink>
      <w:r>
        <w:t xml:space="preserve"> </w:t>
      </w:r>
    </w:p>
    <w:sectPr w:rsidR="001A6B1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D442DD9"/>
    <w:multiLevelType w:val="hybridMultilevel"/>
    <w:tmpl w:val="3E06D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543DDE"/>
    <w:multiLevelType w:val="hybridMultilevel"/>
    <w:tmpl w:val="8EAE3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43FB4"/>
    <w:multiLevelType w:val="hybridMultilevel"/>
    <w:tmpl w:val="D5C0C9F2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346521479">
    <w:abstractNumId w:val="8"/>
  </w:num>
  <w:num w:numId="2" w16cid:durableId="586885804">
    <w:abstractNumId w:val="6"/>
  </w:num>
  <w:num w:numId="3" w16cid:durableId="916669078">
    <w:abstractNumId w:val="5"/>
  </w:num>
  <w:num w:numId="4" w16cid:durableId="678313041">
    <w:abstractNumId w:val="4"/>
  </w:num>
  <w:num w:numId="5" w16cid:durableId="4790452">
    <w:abstractNumId w:val="7"/>
  </w:num>
  <w:num w:numId="6" w16cid:durableId="1501458029">
    <w:abstractNumId w:val="3"/>
  </w:num>
  <w:num w:numId="7" w16cid:durableId="1513182206">
    <w:abstractNumId w:val="2"/>
  </w:num>
  <w:num w:numId="8" w16cid:durableId="789082551">
    <w:abstractNumId w:val="1"/>
  </w:num>
  <w:num w:numId="9" w16cid:durableId="1777405882">
    <w:abstractNumId w:val="0"/>
  </w:num>
  <w:num w:numId="10" w16cid:durableId="51081577">
    <w:abstractNumId w:val="10"/>
  </w:num>
  <w:num w:numId="11" w16cid:durableId="1113595652">
    <w:abstractNumId w:val="9"/>
  </w:num>
  <w:num w:numId="12" w16cid:durableId="20263225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A6B17"/>
    <w:rsid w:val="0029639D"/>
    <w:rsid w:val="002C700F"/>
    <w:rsid w:val="00326F90"/>
    <w:rsid w:val="004C5E7E"/>
    <w:rsid w:val="005F249F"/>
    <w:rsid w:val="00A34BDF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4F4963"/>
  <w14:defaultImageDpi w14:val="300"/>
  <w15:docId w15:val="{0D66AE54-41A1-45A8-B39A-E03A6F6D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4C5E7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5E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arforyouaudiology.com" TargetMode="External"/><Relationship Id="rId13" Type="http://schemas.openxmlformats.org/officeDocument/2006/relationships/hyperlink" Target="https://community-hearing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hearcanton.com" TargetMode="External"/><Relationship Id="rId12" Type="http://schemas.openxmlformats.org/officeDocument/2006/relationships/hyperlink" Target="https://locations.starkey.com/oh/massillon/hearing-aids_massillon_oh_703177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starkcountyesc.org/contract-services/educational-audiology" TargetMode="External"/><Relationship Id="rId11" Type="http://schemas.openxmlformats.org/officeDocument/2006/relationships/hyperlink" Target="https://beltonesound.com/locations/oh/massill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tarkcf.org/the-foundation/nonprofit-directory/nonprofits/quota-international-of-massillon-inc" TargetMode="External"/><Relationship Id="rId10" Type="http://schemas.openxmlformats.org/officeDocument/2006/relationships/hyperlink" Target="https://ohioaud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lossomhearinghealth.com" TargetMode="External"/><Relationship Id="rId14" Type="http://schemas.openxmlformats.org/officeDocument/2006/relationships/hyperlink" Target="https://odh.ohio.gov/know-our-programs/hearingaid-assistance/ohaa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2434</Characters>
  <Application>Microsoft Office Word</Application>
  <DocSecurity>0</DocSecurity>
  <Lines>71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2025-10-02T18:35:00Z</cp:lastPrinted>
  <dcterms:created xsi:type="dcterms:W3CDTF">2025-10-02T18:35:00Z</dcterms:created>
  <dcterms:modified xsi:type="dcterms:W3CDTF">2026-01-21T17:37:00Z</dcterms:modified>
  <cp:category/>
</cp:coreProperties>
</file>